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Heizraum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17932574" name="db455e70-8890-11f0-9b79-cb0c145b08a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2943319" name="db455e70-8890-11f0-9b79-cb0c145b08a8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34136650" name="9b090df0-8892-11f0-b635-77410cd791a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5053663" name="9b090df0-8892-11f0-b635-77410cd791a8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/ Vorratsraum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82960493" name="ac1649f0-8892-11f0-b513-4fcb30a9760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0121447" name="ac1649f0-8892-11f0-b513-4fcb30a9760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54274065" name="c570eb80-8892-11f0-9eca-7b990b80954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6828303" name="c570eb80-8892-11f0-9eca-7b990b80954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Gesammtes Haus </w:t>
            </w:r>
          </w:p>
          <w:p>
            <w:pPr>
              <w:spacing w:before="0" w:after="0" w:line="240" w:lineRule="auto"/>
            </w:pPr>
            <w:r>
              <w:t>EG - DG </w:t>
            </w:r>
          </w:p>
          <w:p>
            <w:pPr>
              <w:spacing w:before="0" w:after="0" w:line="240" w:lineRule="auto"/>
            </w:pPr>
            <w:r>
              <w:t>Rohrummantellung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Rohrummantellung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38629484" name="dea8e9e0-8892-11f0-ac58-1f68ae786f6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0569238" name="dea8e9e0-8892-11f0-ac58-1f68ae786f6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Keller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88190365" name="00859590-8893-11f0-bc26-891614b267f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0067100" name="00859590-8893-11f0-bc26-891614b267f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Waschküche / Heizraum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23420237" name="26973860-8893-11f0-9bd2-a783f58fee9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3649898" name="26973860-8893-11f0-9bd2-a783f58fee9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Heizraum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</w:tc>
        <w:tc>
          <w:p>
            <w:pPr>
              <w:spacing w:before="0" w:after="0" w:line="240" w:lineRule="auto"/>
            </w:pPr>
            <w:r>
              <w:t>Türblatt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37259565" name="51e57e50-8893-11f0-a461-c500d5fc9ab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6484888" name="51e57e50-8893-11f0-a461-c500d5fc9ab4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Treppenhaus / Gang </w:t>
            </w:r>
          </w:p>
          <w:p>
            <w:pPr>
              <w:spacing w:before="0" w:after="0" w:line="240" w:lineRule="auto"/>
            </w:pPr>
            <w:r>
              <w:t>EG -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06604518" name="783bf250-8893-11f0-a58b-03584e9477f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5364510" name="783bf250-8893-11f0-a58b-03584e9477f4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Gesammtes Haus </w:t>
            </w:r>
          </w:p>
          <w:p>
            <w:pPr>
              <w:spacing w:before="0" w:after="0" w:line="240" w:lineRule="auto"/>
            </w:pPr>
            <w:r>
              <w:t>EG - DG </w:t>
            </w:r>
          </w:p>
          <w:p>
            <w:pPr>
              <w:spacing w:before="0" w:after="0" w:line="240" w:lineRule="auto"/>
            </w:pPr>
            <w:r>
              <w:t>Kamin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13462827" name="929eb510-8893-11f0-abf6-cd05c859acc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37975530" name="929eb510-8893-11f0-abf6-cd05c859acc4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</w:tc>
        <w:tc>
          <w:p>
            <w:pPr>
              <w:spacing w:before="0" w:after="0" w:line="240" w:lineRule="auto"/>
            </w:pPr>
            <w:r>
              <w:t>Unterdach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13552324" name="eabed3b0-8893-11f0-8977-118ee387b4e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12395" name="eabed3b0-8893-11f0-8977-118ee387b4ec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32136585" name="5df8f720-8894-11f0-ae88-6d2ee1e892f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6605319" name="5df8f720-8894-11f0-ae88-6d2ee1e892f9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15240793" name="9827fc20-8894-11f0-a4c7-4552281910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18889394" name="9827fc20-8894-11f0-a4c7-455228191091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Nordstrasse 28, 9410 Heiden</w:t>
          </w:r>
        </w:p>
        <w:p>
          <w:pPr>
            <w:spacing w:before="0" w:after="0"/>
          </w:pPr>
          <w:r>
            <w:t>472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footer.xml" Type="http://schemas.openxmlformats.org/officeDocument/2006/relationships/footer" Id="rId1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